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手机：15990432517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邮箱：zhuyong695@gmail.com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应聘职位：业务分析师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西安交通大学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阿里巴巴    资深业务分析师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京东    高级业务分析师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普华永道    资深业务分析师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IBM    高级业务分析师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原型设计 | 需求分析 | 数据分析 | 流程梳理 | 用户研究 | 业务建模 | 业务分析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