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手机：15229261422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邮箱：he106@gmail.com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应聘职位：业务分析师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浙江大学    计算机科学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IBM    资深业务分析师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腾讯    高级业务分析师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美团    高级业务分析师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普华永道    高级业务分析师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业务分析 | 数据分析 | 原型设计 | 用户研究 | 流程梳理 | 需求分析 | 业务建模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