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手机：15166978412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邮箱：hexia488@126.com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北京大学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高级业务分析师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IBM    资深业务分析师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德勤    高级业务分析师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腾讯    高级业务分析师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业务分析 | 流程梳理 | 业务建模 | 原型设计 | 数据分析 | 需求分析 | 用户研究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