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手机：15253807287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邮箱：sunfang294@gmail.com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华中科技大学    统计学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德勤    中级业务分析师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阿里巴巴    中级业务分析师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京东    中级业务分析师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美团    业务分析师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用户研究 | 原型设计 | 需求分析 | 业务分析 | 数据分析 | 业务建模 | 流程梳理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