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手机：18959118488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邮箱：guoqiang611@sina.com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应聘职位：业务分析师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2014.09 - 2018.06    西安交通大学    计算机科学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美团    高级业务分析师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业务流程重组：梳理核心业务流程，效率提升30%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业务数字化转型：分析业务需求，推动数字化改造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腾讯    高级业务分析师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业务数字化转型：分析业务需求，推动数字化改造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业务流程重组：梳理核心业务流程，效率提升30%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阿里巴巴    资深业务分析师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业务数字化转型：分析业务需求，推动数字化改造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业务流程重组：梳理核心业务流程，效率提升30%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滴滴    高级业务分析师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业务数字化转型：分析业务需求，推动数字化改造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业务流程重组：梳理核心业务流程，效率提升30%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业务建模 | 用户研究 | 需求分析 | 流程梳理 | 业务分析 | 原型设计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