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手机：18953904268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邮箱：zhangwei557@126.com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应聘职位：云计算工程师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复旦大学    网络工程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华为云    高级云计算工程师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Oracle    资深云计算工程师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京东云    资深云计算工程师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微软    资深云计算工程师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阿里云 | Docker | 微服务 | 云架构 | 腾讯云 | AWS | Terraform | Serverless | Kubernetes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