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手机：15228898001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邮箱：wang579@126.com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应聘职位：云计算工程师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中山大学    计算机科学与技术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阿里云    高级云计算工程师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建立云安全防护体系，确保云环境安全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多云管理解决方案：设计混合云架构，实现多云统一管理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IBM    高级云计算工程师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建立云安全防护体系，确保云环境安全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多云管理解决方案：设计混合云架构，实现多云统一管理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企业上云项目：协助大型企业完成核心业务系统云迁移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百度云    高级云计算工程师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建立云安全防护体系，确保云环境安全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企业上云项目：协助大型企业完成核心业务系统云迁移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微软    高级云计算工程师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建立云安全防护体系，确保云环境安全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企业上云项目：协助大型企业完成核心业务系统云迁移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多云管理解决方案：设计混合云架构，实现多云统一管理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AWS | Kubernetes | Serverless | 云架构 | Terraform | 阿里云 | 微服务 | 腾讯云 | Docker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