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陈敏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居住地：青岛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手机：18964811385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邮箱：chenmin957@sina.com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2015.09 - 2018.06    中山大学    信息技术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Oracle    高级云计算工程师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腾讯云    高级云计算工程师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百度云    资深云计算工程师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谷歌    资深云计算工程师    40K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Terraform | 阿里云 | Kubernetes | AWS | Docker | 腾讯云 | 云架构 | Serverless | 微服务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