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陈静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性别：男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年龄：45岁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居住地：南京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手机：15887759963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邮箱：chenjing245@qq.com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应聘职位：产品经理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2016.09 - 2020.06    浙江大学    工业设计    本科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2023.01 - 至今    拼多多    中级产品经理    20K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深入分析用户需求，通过用户调研和数据分析，设计产品功能，用户满意度提升25%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负责竞品分析，定期输出行业分析报告，为产品战略制定提供参考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建立产品数据指标体系，制定KPI考核标准，为产品决策提供数据支持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负责产品规划与设计，制定产品发展战略和路线图，推动产品从0到1的完整生命周期管理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协调开发、设计、运营等跨部门团队，推进产品快速迭代，版本发布周期缩短30%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主导产品改版项目，重新设计用户界面和交互流程，用户活跃度提升40%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通过数据分析优化产品功能，建立完善的数据指标体系，核心指标提升显著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管理产品需求池，优先级排序，确保开发资源的合理分配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智能推荐系统产品化：将算法能力产品化，提升内容推荐准确率，用户停留时长增加35%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产品功能优化项目：基于用户反馈和数据分析，优化核心功能，用户留存率提升20%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2020.01 - 2021.12    字节跳动    产品经理    22K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建立产品数据指标体系，制定KPI考核标准，为产品决策提供数据支持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负责竞品分析，定期输出行业分析报告，为产品战略制定提供参考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主导产品改版项目，重新设计用户界面和交互流程，用户活跃度提升40%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通过数据分析优化产品功能，建立完善的数据指标体系，核心指标提升显著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协调开发、设计、运营等跨部门团队，推进产品快速迭代，版本发布周期缩短30%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智能推荐系统产品化：将算法能力产品化，提升内容推荐准确率，用户停留时长增加35%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产品功能优化项目：基于用户反馈和数据分析，优化核心功能，用户留存率提升20%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2021.01 - 2022.12    小红书    产品经理    23K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主导产品改版项目，重新设计用户界面和交互流程，用户活跃度提升40%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负责竞品分析，定期输出行业分析报告，为产品战略制定提供参考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通过数据分析优化产品功能，建立完善的数据指标体系，核心指标提升显著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负责产品规划与设计，制定产品发展战略和路线图，推动产品从0到1的完整生命周期管理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管理产品需求池，优先级排序，确保开发资源的合理分配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协调开发、设计、运营等跨部门团队，推进产品快速迭代，版本发布周期缩短30%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建立产品数据指标体系，制定KPI考核标准，为产品决策提供数据支持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深入分析用户需求，通过用户调研和数据分析，设计产品功能，用户满意度提升25%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用户增长策略制定与执行：通过数据分析制定增长策略，新用户转化率提升30%，月活跃用户增长50%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智能推荐系统产品化：将算法能力产品化，提升内容推荐准确率，用户停留时长增加35%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产品功能优化项目：基于用户反馈和数据分析，优化核心功能，用户留存率提升20%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2022.01 - 2024.12    快手    中级产品经理    15K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建立产品数据指标体系，制定KPI考核标准，为产品决策提供数据支持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主导产品改版项目，重新设计用户界面和交互流程，用户活跃度提升40%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深入分析用户需求，通过用户调研和数据分析，设计产品功能，用户满意度提升25%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负责竞品分析，定期输出行业分析报告，为产品战略制定提供参考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管理产品需求池，优先级排序，确保开发资源的合理分配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协调开发、设计、运营等跨部门团队，推进产品快速迭代，版本发布周期缩短30%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负责产品规划与设计，制定产品发展战略和路线图，推动产品从0到1的完整生命周期管理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通过数据分析优化产品功能，建立完善的数据指标体系，核心指标提升显著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移动端产品从0到1设计：主导新产品立项、需求分析、原型设计到上线运营，获得百万级用户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跨平台产品整合：统一多端产品体验，提升用户体验一致性，减少用户流失15%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用户增长策略制定与执行：通过数据分析制定增长策略，新用户转化率提升30%，月活跃用户增长50%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产品规划 | 用户体验设计 | A/B测试 | 需求分析 | Axure | 项目管理 | 用户研究 | Python | SQL | 数据分析 | Figma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完成PMP项目管理专业人士认证培训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完成产品经理职业技能提升培训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完成数据分析师专业技能培训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参加敏捷开发Scrum Master认证培训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年度最佳新人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技术创新奖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客户满意度优秀奖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拥有多年相关工作经验，熟练掌握专业技能和工具。具备敏锐的业务洞察力，能够准确理解需求并提供有效解决方案。工作效率高，抗压能力强，能够在快节奏的工作环境中保持高质量的工作输出。具备优秀的项目管理能力，能够协调各方资源，确保项目按时交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