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手机：15233972005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邮箱：sunjuan622@126.com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应聘职位：仓储管理员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北京大学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外资企业    中级仓储管理员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专业机构    中级仓储管理员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行业龙头    中级仓储管理员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2026.01 - 2027.12    服务机构    中级仓储管理员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负责仓储管理员相关工作，确保工作质量和效率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与团队成员密切合作，共同完成仓储管理员目标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建立和完善仓储管理员工作流程和标准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为仓储管理员工作提供专业建议和解决方案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持续学习仓储管理员领域新知识和技能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参与仓储管理员项目规划和执行，协调各方资源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仓储管理员优化项目：改进工作流程，效率提升30%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沟通能力 | 专业技能 | 数据分析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