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手机：13906726226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邮箱：zhaoli862@qq.com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2006.09 - 2009.06    中山大学    工业工程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高级仓储管理员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上市公司    高级仓储管理员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民营企业    高级仓储管理员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外资企业    高级仓储管理员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问题解决 | 专业技能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