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罗杰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手机：15918606798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邮箱：luojie574@163.com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应聘职位：仓储管理员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2007.09 - 2011.06    北京大学    工业工程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咨询公司    资深仓储管理员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负责仓储管理员相关工作，确保工作质量和效率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与团队成员密切合作，共同完成仓储管理员目标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为仓储管理员工作提供专业建议和解决方案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建立和完善仓储管理员工作流程和标准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持续学习仓储管理员领域新知识和技能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参与仓储管理员项目规划和执行，协调各方资源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2009.01 - 2012.12    专业机构    高级仓储管理员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为仓储管理员工作提供专业建议和解决方案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持续学习仓储管理员领域新知识和技能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与团队成员密切合作，共同完成仓储管理员目标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建立和完善仓储管理员工作流程和标准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负责仓储管理员相关工作，确保工作质量和效率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上市公司    高级仓储管理员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为仓储管理员工作提供专业建议和解决方案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持续学习仓储管理员领域新知识和技能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负责仓储管理员相关工作，确保工作质量和效率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建立和完善仓储管理员工作流程和标准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与团队成员密切合作，共同完成仓储管理员目标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行业龙头    高级仓储管理员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持续学习仓储管理员领域新知识和技能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负责仓储管理员相关工作，确保工作质量和效率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为仓储管理员工作提供专业建议和解决方案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与团队成员密切合作，共同完成仓储管理员目标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建立和完善仓储管理员工作流程和标准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参与仓储管理员项目规划和执行，协调各方资源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沟通能力 | 问题解决 | 数据分析 | 团队协作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