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高刚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居住地：武汉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手机：15211454602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邮箱：gaogang540@126.com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应聘职位：仓储管理员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2009.09 - 2012.06    同济大学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服务机构    资深仓储管理员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参与仓储管理员项目规划和执行，协调各方资源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为仓储管理员工作提供专业建议和解决方案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持续学习仓储管理员领域新知识和技能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建立和完善仓储管理员工作流程和标准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与团队成员密切合作，共同完成仓储管理员目标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知名企业    资深仓储管理员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建立和完善仓储管理员工作流程和标准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负责仓储管理员相关工作，确保工作质量和效率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为仓储管理员工作提供专业建议和解决方案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与团队成员密切合作，共同完成仓储管理员目标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参与仓储管理员项目规划和执行，协调各方资源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持续学习仓储管理员领域新知识和技能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行业龙头    高级仓储管理员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与团队成员密切合作，共同完成仓储管理员目标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参与仓储管理员项目规划和执行，协调各方资源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持续学习仓储管理员领域新知识和技能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负责仓储管理员相关工作，确保工作质量和效率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建立和完善仓储管理员工作流程和标准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上市公司    高级仓储管理员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建立和完善仓储管理员工作流程和标准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持续学习仓储管理员领域新知识和技能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负责仓储管理员相关工作，确保工作质量和效率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为仓储管理员工作提供专业建议和解决方案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与团队成员密切合作，共同完成仓储管理员目标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沟通能力 | 专业技能 | 团队协作 | 问题解决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