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手机：15958501353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邮箱：huangjing202@sina.com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应聘职位：仓储管理员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2012.09 - 2016.06    西安交通大学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资深仓储管理员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专业机构    高级仓储管理员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国有企业    资深仓储管理员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咨询公司    资深仓储管理员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项目管理 | 数据分析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