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手机：13847752820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邮箱：zhougang715@163.com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西安交通大学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企业律师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服务机构    中级企业律师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创业公司    企业律师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外资企业    企业律师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问题解决 | 项目管理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