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手机：13966682964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邮箱：zhangyong724@126.com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应聘职位：企业律师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华中科技大学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知名企业    企业律师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咨询公司    中级企业律师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服务机构    企业律师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上市公司    企业律师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团队协作 | 专业技能 | 问题解决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