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李娜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居住地：广州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手机：13818806500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邮箱：lina997@sina.com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应聘职位：企业律师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2008.09 - 2012.06    浙江大学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国有企业    高级企业律师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参与企业律师项目规划和执行，协调各方资源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为企业律师工作提供专业建议和解决方案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持续学习企业律师领域新知识和技能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与团队成员密切合作，共同完成企业律师目标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2014.01 - 2015.12    专业机构    高级企业律师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持续学习企业律师领域新知识和技能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建立和完善企业律师工作流程和标准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与团队成员密切合作，共同完成企业律师目标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参与企业律师项目规划和执行，协调各方资源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2015.01 - 2016.12    创业公司    资深企业律师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持续学习企业律师领域新知识和技能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建立和完善企业律师工作流程和标准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与团队成员密切合作，共同完成企业律师目标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参与企业律师项目规划和执行，协调各方资源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为企业律师工作提供专业建议和解决方案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2015.01 - 2018.12    知名企业    高级企业律师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参与企业律师项目规划和执行，协调各方资源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为企业律师工作提供专业建议和解决方案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与团队成员密切合作，共同完成企业律师目标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持续学习企业律师领域新知识和技能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建立和完善企业律师工作流程和标准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团队协作 | 数据分析 | 沟通能力 | 专业技能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