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林桂英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年龄：36岁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居住地：北京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手机：18855696865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邮箱：lin697@sina.com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应聘职位：企业律师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2018.09 - 2021.06    中山大学    经济学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知名企业    中级企业律师    17K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持续学习企业律师领域新知识和技能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参与企业律师项目规划和执行，协调各方资源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为企业律师工作提供专业建议和解决方案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负责企业律师相关工作，确保工作质量和效率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建立和完善企业律师工作流程和标准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与团队成员密切合作，共同完成企业律师目标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企业律师团队建设：培养团队能力，提升整体水平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企业律师创新项目：引入新方法，获得良好效果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2021.01 - 2022.12    创业公司    中级企业律师    24K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持续学习企业律师领域新知识和技能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与团队成员密切合作，共同完成企业律师目标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建立和完善企业律师工作流程和标准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参与企业律师项目规划和执行，协调各方资源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为企业律师工作提供专业建议和解决方案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负责企业律师相关工作，确保工作质量和效率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企业律师创新项目：引入新方法，获得良好效果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企业律师团队建设：培养团队能力，提升整体水平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企业律师优化项目：改进工作流程，效率提升30%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2020.01 - 2023.12    行业龙头    中级企业律师    20K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为企业律师工作提供专业建议和解决方案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参与企业律师项目规划和执行，协调各方资源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与团队成员密切合作，共同完成企业律师目标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建立和完善企业律师工作流程和标准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负责企业律师相关工作，确保工作质量和效率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持续学习企业律师领域新知识和技能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企业律师优化项目：改进工作流程，效率提升30%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企业律师创新项目：引入新方法，获得良好效果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企业律师团队建设：培养团队能力，提升整体水平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2025.01 - 2027.12    国有企业    企业律师    17K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参与企业律师项目规划和执行，协调各方资源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建立和完善企业律师工作流程和标准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为企业律师工作提供专业建议和解决方案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持续学习企业律师领域新知识和技能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负责企业律师相关工作，确保工作质量和效率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与团队成员密切合作，共同完成企业律师目标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企业律师创新项目：引入新方法，获得良好效果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企业律师团队建设：培养团队能力，提升整体水平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企业律师优化项目：改进工作流程，效率提升30%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问题解决 | 数据分析 | 团队协作 | 专业技能 | 项目管理 | 沟通能力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