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手机：13910700987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邮箱：guoyan820@sina.com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资深企业律师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民营企业    高级企业律师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资深企业律师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知名企业    高级企业律师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