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手机：13946499320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邮箱：gaoqiang344@gmail.com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应聘职位：企业律师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北京大学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行业龙头    高级企业律师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民营企业    高级企业律师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上市公司    高级企业律师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专业机构    资深企业律师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沟通能力 | 项目管理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