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手机：13975643997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邮箱：chentao968@163.com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浙江大学    会计学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安永    高级会计师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平安集团    高级会计师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腾讯    高级会计师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普华永道    资深会计师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Excel | 财务会计 | 财务报表 | 用友 | 税务处理 | 金蝶 | 成本会计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