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手机：13809005538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邮箱：liu442@sina.com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中山大学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腾讯    高级会计师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普华永道    高级会计师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中信证券    资深会计师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万科    高级会计师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用友 | 财务报表 | 财务会计 | 金蝶 | 税务处理 | 成本会计 | Excel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