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手机：15971244125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邮箱：wangyan322@gmail.com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应聘职位：会计师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复旦大学    金融学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毕马威    会计师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德勤    会计师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安永    会计师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华为    会计师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财务报表 | 税务处理 | 财务会计 | 用友 | Excel | 成本会计 | 金蝶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