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手机：15807847774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邮箱：huxia512@163.com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供应链专员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国有企业    中级供应链专员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供应链专员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服务机构    中级供应链专员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项目管理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