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手机：18913092992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邮箱：liuming567@gmail.com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应聘职位：供应链专员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上海交通大学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咨询公司    供应链专员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外资企业    供应链专员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2020.01 - 2023.12    国有企业    中级供应链专员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参与供应链专员项目规划和执行，协调各方资源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服务机构    供应链专员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建立和完善供应链专员工作流程和标准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持续学习供应链专员领域新知识和技能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与团队成员密切合作，共同完成供应链专员目标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负责供应链专员相关工作，确保工作质量和效率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为供应链专员工作提供专业建议和解决方案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供应链专员团队建设：培养团队能力，提升整体水平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团队协作 | 专业技能 | 项目管理 | 沟通能力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