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手机：13976412294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邮箱：wulei209@126.com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2009.09 - 2013.06    南京大学    供应链管理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民营企业    高级供应链专员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创业公司    高级供应链专员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上市公司    高级供应链专员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高级供应链专员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专业技能 | 团队协作 | 沟通能力 | 项目管理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