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手机：15256713077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邮箱：zhumin211@163.com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应聘职位：供应链专员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2015.09 - 2018.06    清华大学    供应链管理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高级供应链专员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知名企业    高级供应链专员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服务机构    高级供应链专员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行业龙头    高级供应链专员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项目管理 | 问题解决 | 团队协作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