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年龄：33岁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手机：15097229022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邮箱：chenming870@126.com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应聘职位：供应链专员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浙江大学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知名企业    中级供应链专员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专业机构    供应链专员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创业公司    中级供应链专员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上市公司    中级供应链专员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项目管理 | 数据分析 | 团队协作 | 沟通能力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