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胡磊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手机：18904703101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邮箱：hulei745@sina.com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应聘职位：保险经纪人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2010.09 - 2014.06    北京大学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上市公司    资深保险经纪人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负责保险经纪人相关工作，确保工作质量和效率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为保险经纪人工作提供专业建议和解决方案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参与保险经纪人项目规划和执行，协调各方资源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建立和完善保险经纪人工作流程和标准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持续学习保险经纪人领域新知识和技能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创业公司    高级保险经纪人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与团队成员密切合作，共同完成保险经纪人目标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负责保险经纪人相关工作，确保工作质量和效率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持续学习保险经纪人领域新知识和技能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为保险经纪人工作提供专业建议和解决方案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建立和完善保险经纪人工作流程和标准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参与保险经纪人项目规划和执行，协调各方资源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民营企业    高级保险经纪人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参与保险经纪人项目规划和执行，协调各方资源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与团队成员密切合作，共同完成保险经纪人目标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持续学习保险经纪人领域新知识和技能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建立和完善保险经纪人工作流程和标准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负责保险经纪人相关工作，确保工作质量和效率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为保险经纪人工作提供专业建议和解决方案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2019.01 - 2020.12    外资企业    高级保险经纪人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为保险经纪人工作提供专业建议和解决方案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与团队成员密切合作，共同完成保险经纪人目标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负责保险经纪人相关工作，确保工作质量和效率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持续学习保险经纪人领域新知识和技能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建立和完善保险经纪人工作流程和标准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参与保险经纪人项目规划和执行，协调各方资源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专业技能 | 沟通能力 | 问题解决 | 项目管理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