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手机：15881379735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邮箱：liyang588@gmail.com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浙江大学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中级保险经纪人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行业龙头    中级保险经纪人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知名企业    保险经纪人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外资企业    保险经纪人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数据分析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