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手机：15833494941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邮箱：gaoyong541@sina.com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应聘职位：保险经纪人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2005.09 - 2009.06    清华大学    金融学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高级保险经纪人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外资企业    高级保险经纪人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负责保险经纪人相关工作，确保工作质量和效率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知名企业    资深保险经纪人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民营企业    高级保险经纪人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为保险经纪人工作提供专业建议和解决方案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与团队成员密切合作，共同完成保险经纪人目标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建立和完善保险经纪人工作流程和标准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持续学习保险经纪人领域新知识和技能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参与保险经纪人项目规划和执行，协调各方资源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保险经纪人创新项目：引入新方法，获得良好效果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沟通能力 | 问题解决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