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何杰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手机：15915349144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邮箱：hejie571@126.com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应聘职位：健康管理师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2017.09 - 2021.06    华中科技大学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知名企业    中级健康管理师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参与健康管理师项目规划和执行，协调各方资源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建立和完善健康管理师工作流程和标准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为健康管理师工作提供专业建议和解决方案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持续学习健康管理师领域新知识和技能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负责健康管理师相关工作，确保工作质量和效率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2023.01 - 2024.12    外资企业    健康管理师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持续学习健康管理师领域新知识和技能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参与健康管理师项目规划和执行，协调各方资源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负责健康管理师相关工作，确保工作质量和效率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建立和完善健康管理师工作流程和标准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为健康管理师工作提供专业建议和解决方案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服务机构    中级健康管理师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建立和完善健康管理师工作流程和标准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负责健康管理师相关工作，确保工作质量和效率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为健康管理师工作提供专业建议和解决方案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参与健康管理师项目规划和执行，协调各方资源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与团队成员密切合作，共同完成健康管理师目标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2026.01 - 2028.12    民营企业    中级健康管理师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参与健康管理师项目规划和执行，协调各方资源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与团队成员密切合作，共同完成健康管理师目标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持续学习健康管理师领域新知识和技能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负责健康管理师相关工作，确保工作质量和效率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为健康管理师工作提供专业建议和解决方案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建立和完善健康管理师工作流程和标准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团队协作 | 专业技能 | 数据分析 | 项目管理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