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王敏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手机：13936491450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邮箱：wangmin641@126.com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应聘职位：内容营销专员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华中科技大学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外资企业    资深内容营销专员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上市公司    资深内容营销专员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咨询公司    高级内容营销专员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知名企业    高级内容营销专员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沟通能力 | 团队协作 | 数据分析 | 问题解决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