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手机：13940735749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邮箱：wuyong517@qq.com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同济大学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小红书    资深前端工程师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网易    资深前端工程师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快手    高级前端工程师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腾讯    资深前端工程师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Angular | ES6 | Webpack | Less | Node.js | Vue.js | HTML5 | JavaScript | React | SASS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