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手机：15019844948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邮箱：chen835@126.com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上海交通大学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网易    资深前端工程师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阿里巴巴    高级前端工程师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B站    高级前端工程师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快手    高级前端工程师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HTML5 | Angular | JavaScript | Webpack | Node.js | SASS | ES6 | Less | CSS3 | Vue.js | React | TypeScript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