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手机：13950448078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邮箱：heli955@qq.com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应聘职位：区块链工程师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北京大学    金融学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华为    高级区块链工程师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Coinbase    资深区块链工程师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蚂蚁集团    资深区块链工程师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百度    高级区块链工程师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负责区块链应用开发，设计和实现智能合约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研究区块链技术，跟踪行业发展趋势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进行安全审计，确保智能合约安全性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参与区块链架构设计，制定技术方案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优化区块链性能，提升交易处理速度和降低gas费用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开发DeFi协议，构建去中心化金融产品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联盟链开发：开发企业级联盟链，为供应链金融提供技术支持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DeFi协议开发：开发去中心化交易协议，锁仓价值超过1亿美元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NFT平台建设：构建NFT交易平台，支持数字艺术品交易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共识算法 | 密码学 | 智能合约 | Solidity | NFT | DeFi | 比特币 | 以太坊 | 区块链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