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周娜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年龄：31岁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居住地：大连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手机：15070115859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邮箱：zhouna407@sina.com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应聘职位：区块链工程师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2007.09 - 2011.06    西安交通大学    数学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2021.01 - 至今    百度    高级区块链工程师    30K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参与区块链架构设计，制定技术方案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优化区块链性能，提升交易处理速度和降低gas费用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进行安全审计，确保智能合约安全性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开发DeFi协议，构建去中心化金融产品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负责区块链应用开发，设计和实现智能合约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联盟链开发：开发企业级联盟链，为供应链金融提供技术支持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DeFi协议开发：开发去中心化交易协议，锁仓价值超过1亿美元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NFT平台建设：构建NFT交易平台，支持数字艺术品交易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2013.01 - 2014.12    华为    高级区块链工程师    29K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负责区块链应用开发，设计和实现智能合约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优化区块链性能，提升交易处理速度和降低gas费用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参与区块链架构设计，制定技术方案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开发DeFi协议，构建去中心化金融产品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研究区块链技术，跟踪行业发展趋势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进行安全审计，确保智能合约安全性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NFT平台建设：构建NFT交易平台，支持数字艺术品交易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联盟链开发：开发企业级联盟链，为供应链金融提供技术支持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2013.01 - 2015.12    Binance    资深区块链工程师    33K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开发DeFi协议，构建去中心化金融产品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研究区块链技术，跟踪行业发展趋势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进行安全审计，确保智能合约安全性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优化区块链性能，提升交易处理速度和降低gas费用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负责区块链应用开发，设计和实现智能合约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联盟链开发：开发企业级联盟链，为供应链金融提供技术支持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DeFi协议开发：开发去中心化交易协议，锁仓价值超过1亿美元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NFT平台建设：构建NFT交易平台，支持数字艺术品交易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2016.01 - 2018.12    ConsenSys    高级区块链工程师    39K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优化区块链性能，提升交易处理速度和降低gas费用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进行安全审计，确保智能合约安全性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参与区块链架构设计，制定技术方案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开发DeFi协议，构建去中心化金融产品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研究区块链技术，跟踪行业发展趋势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联盟链开发：开发企业级联盟链，为供应链金融提供技术支持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NFT平台建设：构建NFT交易平台，支持数字艺术品交易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智能合约 | 共识算法 | NFT | 以太坊 | Solidity | 密码学 | 区块链 | 比特币 | DeFi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参加敏捷开发Scrum Master认证培训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参加阿里云架构师认证培训，获得解决方案架构师认证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季度绩效优秀奖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最佳团队协作奖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具有扎实的专业技能和丰富的项目经验，能够独立完成复杂项目的设计与开发。工作认真负责，具备良好的团队协作能力和沟通表达能力。持续关注行业发展趋势，不断学习新技术，具备较强的学习能力和适应能力。善于分析问题和解决问题，能够在压力下保持高效工作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