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手机：15153750386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邮箱：yangping344@126.com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上海交通大学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腾讯    中级区块链工程师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Binance    区块链工程师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华为    区块链工程师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Coinbase    区块链工程师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密码学 | 比特币 | Solidity | 智能合约 | 区块链 | 共识算法 | NFT | 以太坊 | DeFi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