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郭涛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手机：15267968812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邮箱：guotao241@qq.com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应聘职位：医疗器械销售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2010.09 - 2014.06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高级医疗器械销售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创业公司    资深医疗器械销售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2017.01 - 2018.12    专业机构    高级医疗器械销售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服务机构    高级医疗器械销售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与团队成员密切合作，共同完成医疗器械销售目标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为医疗器械销售工作提供专业建议和解决方案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持续学习医疗器械销售领域新知识和技能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负责医疗器械销售相关工作，确保工作质量和效率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参与医疗器械销售项目规划和执行，协调各方资源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建立和完善医疗器械销售工作流程和标准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医疗器械销售优化项目：改进工作流程，效率提升30%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项目管理 | 问题解决 | 数据分析 | 沟通能力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