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手机：13827136759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邮箱：yangli594@sina.com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华中科技大学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中级医疗器械销售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咨询公司    医疗器械销售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外资企业    中级医疗器械销售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2027.01 - 2028.12    创业公司    中级医疗器械销售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沟通能力 | 团队协作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