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手机：13931096227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邮箱：wangjing522@qq.com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应聘职位：医药代表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上海交通大学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资深医药代表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上市公司    高级医药代表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咨询公司    资深医药代表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创业公司    高级医药代表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负责医药代表相关工作，确保工作质量和效率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建立和完善医药代表工作流程和标准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为医药代表工作提供专业建议和解决方案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持续学习医药代表领域新知识和技能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与团队成员密切合作，共同完成医药代表目标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参与医药代表项目规划和执行，协调各方资源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医药代表创新项目：引入新方法，获得良好效果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项目管理 | 数据分析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