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手机：15252620529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邮箱：gaoyong840@qq.com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高级医药代表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外资企业    资深医药代表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上市公司    资深医药代表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资深医药代表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问题解决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