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陈涛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年龄：29岁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居住地：成都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手机：15050782915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邮箱：chentao748@gmail.com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应聘职位：医药代表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2017.09 - 2021.06    浙江大学    工商管理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外资企业    中级医药代表    20K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建立和完善医药代表工作流程和标准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负责医药代表相关工作，确保工作质量和效率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与团队成员密切合作，共同完成医药代表目标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参与医药代表项目规划和执行，协调各方资源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持续学习医药代表领域新知识和技能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2020.01 - 2022.12    咨询公司    医药代表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负责医药代表相关工作，确保工作质量和效率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参与医药代表项目规划和执行，协调各方资源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为医药代表工作提供专业建议和解决方案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与团队成员密切合作，共同完成医药代表目标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持续学习医药代表领域新知识和技能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2022.01 - 2024.12    行业龙头    医药代表    17K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建立和完善医药代表工作流程和标准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与团队成员密切合作，共同完成医药代表目标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为医药代表工作提供专业建议和解决方案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参与医药代表项目规划和执行，协调各方资源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负责医药代表相关工作，确保工作质量和效率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2023.01 - 2026.12    国有企业    医药代表    21K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建立和完善医药代表工作流程和标准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为医药代表工作提供专业建议和解决方案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持续学习医药代表领域新知识和技能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与团队成员密切合作，共同完成医药代表目标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参与医药代表项目规划和执行，协调各方资源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项目管理 | 专业技能 | 团队协作 | 沟通能力 | 问题解决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