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手机：15837907546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邮箱：liyan733@sina.com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高级合同管理员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资深合同管理员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高级合同管理员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高级合同管理员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