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郭静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居住地：天津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手机：13881521980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邮箱：guojing156@gmail.com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应聘职位：合同管理员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2013.09 - 2016.06    南京大学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创业公司    高级合同管理员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负责合同管理员相关工作，确保工作质量和效率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为合同管理员工作提供专业建议和解决方案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与团队成员密切合作，共同完成合同管理员目标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参与合同管理员项目规划和执行，协调各方资源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建立和完善合同管理员工作流程和标准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2015.01 - 2018.12    专业机构    高级合同管理员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与团队成员密切合作，共同完成合同管理员目标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负责合同管理员相关工作，确保工作质量和效率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为合同管理员工作提供专业建议和解决方案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建立和完善合同管理员工作流程和标准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参与合同管理员项目规划和执行，协调各方资源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持续学习合同管理员领域新知识和技能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2020.01 - 2021.12    行业龙头    资深合同管理员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负责合同管理员相关工作，确保工作质量和效率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与团队成员密切合作，共同完成合同管理员目标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参与合同管理员项目规划和执行，协调各方资源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为合同管理员工作提供专业建议和解决方案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建立和完善合同管理员工作流程和标准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民营企业    高级合同管理员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参与合同管理员项目规划和执行，协调各方资源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持续学习合同管理员领域新知识和技能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与团队成员密切合作，共同完成合同管理员目标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建立和完善合同管理员工作流程和标准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为合同管理员工作提供专业建议和解决方案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负责合同管理员相关工作，确保工作质量和效率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数据分析 | 问题解决 | 沟通能力 | 专业技能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