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手机：15159488632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邮箱：guo870@qq.com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应聘职位：合同管理员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2016.09 - 2019.06    同济大学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合同管理员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服务机构    中级合同管理员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专业机构    中级合同管理员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为合同管理员工作提供专业建议和解决方案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外资企业    合同管理员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与团队成员密切合作，共同完成合同管理员目标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持续学习合同管理员领域新知识和技能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参与合同管理员项目规划和执行，协调各方资源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建立和完善合同管理员工作流程和标准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负责合同管理员相关工作，确保工作质量和效率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合同管理员团队建设：培养团队能力，提升整体水平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数据分析 | 团队协作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