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手机：18995718663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邮箱：chenyan409@gmail.com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应聘职位：合规专员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2010.09 - 2014.06    浙江大学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国有企业    高级合规专员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与团队成员密切合作，共同完成合规专员目标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为合规专员工作提供专业建议和解决方案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建立和完善合规专员工作流程和标准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咨询公司    资深合规专员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参与合规专员项目规划和执行，协调各方资源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建立和完善合规专员工作流程和标准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与团队成员密切合作，共同完成合规专员目标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为合规专员工作提供专业建议和解决方案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知名企业    高级合规专员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建立和完善合规专员工作流程和标准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与团队成员密切合作，共同完成合规专员目标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参与合规专员项目规划和执行，协调各方资源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为合规专员工作提供专业建议和解决方案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外资企业    高级合规专员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为合规专员工作提供专业建议和解决方案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建立和完善合规专员工作流程和标准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与团队成员密切合作，共同完成合规专员目标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参与合规专员项目规划和执行，协调各方资源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数据分析 | 问题解决 | 团队协作 | 沟通能力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