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手机：15077813867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邮箱：mana513@126.com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应聘职位：合规专员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2015.09 - 2018.06    同济大学    金融学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服务机构    高级合规专员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参与合规专员项目规划和执行，协调各方资源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专业机构    高级合规专员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参与合规专员项目规划和执行，协调各方资源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外资企业    高级合规专员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参与合规专员项目规划和执行，协调各方资源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行业龙头    高级合规专员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参与合规专员项目规划和执行，协调各方资源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数据分析 | 问题解决 | 团队协作 | 项目管理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