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手机：13918521307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邮箱：wangqiang876@163.com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复旦大学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后端工程师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美团    后端工程师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滴滴    中级后端工程师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腾讯    中级后端工程师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Kafka | Docker | Spring Boot | Redis | Kubernetes | Java | MongoDB | 微服务 | 分布式系统 | MySQL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