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手机：15830735569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邮箱：linfang523@163.com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西安交通大学    人力资源管理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资深员工关系专员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资深员工关系专员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国有企业    高级员工关系专员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创业公司    高级员工关系专员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问题解决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